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F010B" w14:textId="77777777" w:rsidR="00565501" w:rsidRPr="00753884" w:rsidRDefault="00565501" w:rsidP="00753884">
      <w:pPr>
        <w:suppressAutoHyphens/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142402261"/>
      <w:bookmarkStart w:id="1" w:name="_Hlk101528416"/>
      <w:bookmarkStart w:id="2" w:name="_Hlk171415502"/>
      <w:bookmarkStart w:id="3" w:name="_Hlk103008254"/>
      <w:r w:rsidRPr="00753884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2 do SWZ                   </w:t>
      </w:r>
    </w:p>
    <w:p w14:paraId="4E07E500" w14:textId="77777777" w:rsidR="00565501" w:rsidRPr="00753884" w:rsidRDefault="00565501" w:rsidP="00753884">
      <w:pPr>
        <w:suppressAutoHyphens/>
        <w:spacing w:after="200" w:line="276" w:lineRule="auto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753884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753884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753884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753884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753884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753884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bookmarkStart w:id="4" w:name="_Hlk71295226"/>
      <w:r w:rsidRPr="00753884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753884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753884">
        <w:rPr>
          <w:rFonts w:ascii="Arial" w:eastAsia="Arial Unicode MS" w:hAnsi="Arial" w:cs="Arial"/>
          <w:b/>
          <w:sz w:val="24"/>
          <w:szCs w:val="24"/>
          <w:lang w:eastAsia="ar-SA"/>
        </w:rPr>
        <w:tab/>
      </w:r>
      <w:r w:rsidRPr="00753884">
        <w:rPr>
          <w:rFonts w:ascii="Arial" w:eastAsia="Arial Unicode MS" w:hAnsi="Arial" w:cs="Arial"/>
          <w:b/>
          <w:sz w:val="24"/>
          <w:szCs w:val="24"/>
          <w:lang w:eastAsia="ar-SA"/>
        </w:rPr>
        <w:tab/>
        <w:t>Zamawiający:</w:t>
      </w:r>
    </w:p>
    <w:p w14:paraId="1FE92152" w14:textId="77777777" w:rsidR="00565501" w:rsidRPr="00753884" w:rsidRDefault="00565501" w:rsidP="0075388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3884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4DB004FB" w14:textId="77777777" w:rsidR="00565501" w:rsidRPr="00753884" w:rsidRDefault="00565501" w:rsidP="0075388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3884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74BBE1E1" w14:textId="77777777" w:rsidR="00565501" w:rsidRPr="00753884" w:rsidRDefault="00565501" w:rsidP="00753884">
      <w:pPr>
        <w:suppressAutoHyphens/>
        <w:spacing w:after="0" w:line="276" w:lineRule="auto"/>
        <w:ind w:firstLine="1276"/>
        <w:rPr>
          <w:rFonts w:ascii="Arial" w:eastAsia="Arial Unicode MS" w:hAnsi="Arial" w:cs="Arial"/>
          <w:b/>
          <w:sz w:val="24"/>
          <w:szCs w:val="24"/>
          <w:lang w:eastAsia="ar-SA"/>
        </w:rPr>
      </w:pPr>
      <w:r w:rsidRPr="0075388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29-100 Włoszczowa</w:t>
      </w:r>
      <w:bookmarkEnd w:id="4"/>
    </w:p>
    <w:p w14:paraId="66D566A1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b/>
          <w:sz w:val="24"/>
          <w:szCs w:val="24"/>
          <w:lang w:eastAsia="ar-SA"/>
        </w:rPr>
        <w:t>Wykonawca:</w:t>
      </w:r>
    </w:p>
    <w:p w14:paraId="23CF0BED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</w:t>
      </w:r>
    </w:p>
    <w:p w14:paraId="590949FB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>…………………………………..</w:t>
      </w:r>
    </w:p>
    <w:p w14:paraId="5467F594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 xml:space="preserve">(pełna nazwa/firma, adres, w zależności od </w:t>
      </w:r>
    </w:p>
    <w:p w14:paraId="33450EFA" w14:textId="77777777" w:rsidR="00565501" w:rsidRPr="00753884" w:rsidRDefault="00565501" w:rsidP="00753884">
      <w:pPr>
        <w:suppressAutoHyphens/>
        <w:spacing w:after="20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>CEiDG</w:t>
      </w:r>
      <w:proofErr w:type="spellEnd"/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>)</w:t>
      </w:r>
    </w:p>
    <w:p w14:paraId="7B5C48FC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u w:val="single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u w:val="single"/>
          <w:lang w:eastAsia="ar-SA"/>
        </w:rPr>
        <w:t>reprezentowany przez:</w:t>
      </w:r>
    </w:p>
    <w:p w14:paraId="1E68E648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>…………………………………………</w:t>
      </w:r>
    </w:p>
    <w:p w14:paraId="39572003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>……………………………………</w:t>
      </w:r>
    </w:p>
    <w:p w14:paraId="5E73F458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>(imię, nazwisko, stanowisko/podstawa do reprezentacji)</w:t>
      </w:r>
    </w:p>
    <w:p w14:paraId="2171CB55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25923CEB" w14:textId="77777777" w:rsidR="00565501" w:rsidRPr="00753884" w:rsidRDefault="00565501" w:rsidP="00753884">
      <w:pPr>
        <w:suppressAutoHyphens/>
        <w:spacing w:after="12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753884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 xml:space="preserve">Oświadczenie wykonawcy </w:t>
      </w:r>
    </w:p>
    <w:p w14:paraId="7637D052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b/>
          <w:sz w:val="24"/>
          <w:szCs w:val="24"/>
          <w:lang w:eastAsia="ar-SA"/>
        </w:rPr>
        <w:t xml:space="preserve">składane na podstawie art. 125 ust. 1 ustawy z dnia 11 września 2019r. </w:t>
      </w:r>
    </w:p>
    <w:p w14:paraId="563FC888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b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753884">
        <w:rPr>
          <w:rFonts w:ascii="Arial" w:eastAsia="Calibri" w:hAnsi="Arial" w:cs="Arial"/>
          <w:b/>
          <w:sz w:val="24"/>
          <w:szCs w:val="24"/>
          <w:lang w:eastAsia="ar-SA"/>
        </w:rPr>
        <w:t>Pzp</w:t>
      </w:r>
      <w:proofErr w:type="spellEnd"/>
      <w:r w:rsidRPr="00753884">
        <w:rPr>
          <w:rFonts w:ascii="Arial" w:eastAsia="Calibri" w:hAnsi="Arial" w:cs="Arial"/>
          <w:b/>
          <w:sz w:val="24"/>
          <w:szCs w:val="24"/>
          <w:lang w:eastAsia="ar-SA"/>
        </w:rPr>
        <w:t xml:space="preserve">), </w:t>
      </w:r>
    </w:p>
    <w:p w14:paraId="67FCF53A" w14:textId="77777777" w:rsidR="00565501" w:rsidRPr="00753884" w:rsidRDefault="00565501" w:rsidP="00753884">
      <w:pPr>
        <w:suppressAutoHyphens/>
        <w:spacing w:before="120" w:after="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753884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 xml:space="preserve">DOTYCZĄCE PODSTAW WYKLUCZENIA Z POSTĘPOWANIA   </w:t>
      </w:r>
    </w:p>
    <w:p w14:paraId="6E589A85" w14:textId="77777777" w:rsidR="00565501" w:rsidRPr="00753884" w:rsidRDefault="00565501" w:rsidP="00753884">
      <w:pPr>
        <w:suppressAutoHyphens/>
        <w:spacing w:before="120" w:after="0" w:line="276" w:lineRule="auto"/>
        <w:rPr>
          <w:rFonts w:ascii="Arial" w:eastAsia="Calibri" w:hAnsi="Arial" w:cs="Arial"/>
          <w:b/>
          <w:sz w:val="24"/>
          <w:szCs w:val="24"/>
          <w:u w:val="single"/>
          <w:lang w:eastAsia="ar-SA"/>
        </w:rPr>
      </w:pPr>
      <w:r w:rsidRPr="00753884">
        <w:rPr>
          <w:rFonts w:ascii="Arial" w:eastAsia="Calibri" w:hAnsi="Arial" w:cs="Arial"/>
          <w:b/>
          <w:sz w:val="24"/>
          <w:szCs w:val="24"/>
          <w:u w:val="single"/>
          <w:lang w:eastAsia="ar-SA"/>
        </w:rPr>
        <w:t>I SPEŁNIENIA WARUNKÓW UDZIAŁU W POSTĘPOWANIU</w:t>
      </w:r>
    </w:p>
    <w:p w14:paraId="582CC219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 xml:space="preserve">Na potrzeby postępowania o udzielenie zamówienia publicznego pn. </w:t>
      </w:r>
    </w:p>
    <w:p w14:paraId="481F1492" w14:textId="77777777" w:rsidR="00565501" w:rsidRPr="00753884" w:rsidRDefault="00565501" w:rsidP="00753884">
      <w:pPr>
        <w:suppressAutoHyphens/>
        <w:spacing w:after="200" w:line="276" w:lineRule="auto"/>
        <w:rPr>
          <w:rFonts w:ascii="Arial" w:eastAsia="Calibri" w:hAnsi="Arial" w:cs="Arial"/>
          <w:b/>
          <w:bCs/>
          <w:sz w:val="24"/>
          <w:szCs w:val="24"/>
        </w:rPr>
      </w:pPr>
      <w:r w:rsidRPr="00753884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75388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Modernizacja dróg na terenie Gminy Włoszczowa</w:t>
      </w:r>
      <w:r w:rsidRPr="00753884">
        <w:rPr>
          <w:rFonts w:ascii="Arial" w:eastAsia="Calibri" w:hAnsi="Arial" w:cs="Arial"/>
          <w:b/>
          <w:bCs/>
          <w:sz w:val="24"/>
          <w:szCs w:val="24"/>
        </w:rPr>
        <w:t>” cz. ……</w:t>
      </w:r>
    </w:p>
    <w:p w14:paraId="6B64F68F" w14:textId="77777777" w:rsidR="00565501" w:rsidRPr="00753884" w:rsidRDefault="00565501" w:rsidP="00753884">
      <w:pPr>
        <w:suppressAutoHyphens/>
        <w:spacing w:after="20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 xml:space="preserve">prowadzonego przez </w:t>
      </w:r>
      <w:r w:rsidRPr="00753884">
        <w:rPr>
          <w:rFonts w:ascii="Arial" w:eastAsia="Calibri" w:hAnsi="Arial" w:cs="Arial"/>
          <w:bCs/>
          <w:sz w:val="24"/>
          <w:szCs w:val="24"/>
          <w:lang w:eastAsia="ar-SA"/>
        </w:rPr>
        <w:t xml:space="preserve">Gminę Włoszczowa </w:t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>oświadczam, co następuje:</w:t>
      </w:r>
    </w:p>
    <w:p w14:paraId="1B53BDC5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 xml:space="preserve">Oświadczam, że nie podlegam wykluczeniu z postępowania na podstawie art. 108 ust. 1 oraz art. 109 ust. 1 pkt 1 ustawy </w:t>
      </w:r>
      <w:proofErr w:type="spellStart"/>
      <w:r w:rsidRPr="00753884">
        <w:rPr>
          <w:rFonts w:ascii="Arial" w:eastAsia="Calibri" w:hAnsi="Arial" w:cs="Arial"/>
          <w:sz w:val="24"/>
          <w:szCs w:val="24"/>
          <w:lang w:eastAsia="ar-SA"/>
        </w:rPr>
        <w:t>Pzp</w:t>
      </w:r>
      <w:proofErr w:type="spellEnd"/>
      <w:r w:rsidRPr="00753884">
        <w:rPr>
          <w:rFonts w:ascii="Arial" w:eastAsia="Calibri" w:hAnsi="Arial" w:cs="Arial"/>
          <w:sz w:val="24"/>
          <w:szCs w:val="24"/>
          <w:lang w:eastAsia="ar-SA"/>
        </w:rPr>
        <w:t xml:space="preserve"> oraz </w:t>
      </w:r>
      <w:r w:rsidRPr="00753884">
        <w:rPr>
          <w:rFonts w:ascii="Arial" w:eastAsia="Andale Sans UI" w:hAnsi="Arial" w:cs="Arial"/>
          <w:sz w:val="24"/>
          <w:szCs w:val="24"/>
          <w:lang w:eastAsia="ar-SA"/>
        </w:rPr>
        <w:t xml:space="preserve">art. 7 ust. 1 ustawy </w:t>
      </w:r>
      <w:r w:rsidRPr="00753884">
        <w:rPr>
          <w:rFonts w:ascii="Arial" w:eastAsia="Calibri" w:hAnsi="Arial" w:cs="Arial"/>
          <w:bCs/>
          <w:sz w:val="24"/>
          <w:szCs w:val="24"/>
        </w:rPr>
        <w:t>z dnia 13 kwietnia 2022r.</w:t>
      </w:r>
      <w:r w:rsidRPr="00753884">
        <w:rPr>
          <w:rFonts w:ascii="Arial" w:eastAsia="Calibri" w:hAnsi="Arial" w:cs="Arial"/>
          <w:bCs/>
          <w:sz w:val="24"/>
          <w:szCs w:val="24"/>
          <w:lang w:eastAsia="pl-PL"/>
        </w:rPr>
        <w:t xml:space="preserve"> </w:t>
      </w:r>
      <w:r w:rsidRPr="00753884">
        <w:rPr>
          <w:rFonts w:ascii="Arial" w:eastAsia="Calibri" w:hAnsi="Arial" w:cs="Arial"/>
          <w:bCs/>
          <w:sz w:val="24"/>
          <w:szCs w:val="24"/>
          <w:lang w:eastAsia="pl-PL"/>
        </w:rPr>
        <w:br/>
      </w:r>
      <w:r w:rsidRPr="00753884">
        <w:rPr>
          <w:rFonts w:ascii="Arial" w:eastAsia="Calibri" w:hAnsi="Arial" w:cs="Arial"/>
          <w:bCs/>
          <w:sz w:val="24"/>
          <w:szCs w:val="24"/>
        </w:rPr>
        <w:t>o szczególnych rozwiązaniach w zakresie przeciwdziałania wspieraniu agresji na Ukrainę oraz służących ochronie bezpieczeństwa narodowego (Dz. U. z 2024r. poz. 507 ze zm. ).</w:t>
      </w:r>
    </w:p>
    <w:p w14:paraId="76A3DEBE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07A5175D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bookmarkStart w:id="5" w:name="_Hlk62115574"/>
      <w:r w:rsidRPr="00753884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637DF378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71F234A2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  <w:t xml:space="preserve">   …………………………………………</w:t>
      </w:r>
    </w:p>
    <w:p w14:paraId="73DA1639" w14:textId="543279A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ab/>
        <w:t xml:space="preserve">                 (podpis/ podpisy osób upoważnionych)</w:t>
      </w:r>
    </w:p>
    <w:p w14:paraId="10936DCA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02E79336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09073445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746CF0A4" w14:textId="77777777" w:rsidR="00565501" w:rsidRPr="00753884" w:rsidRDefault="00565501" w:rsidP="00753884">
      <w:pPr>
        <w:suppressAutoHyphens/>
        <w:spacing w:after="200" w:line="276" w:lineRule="auto"/>
        <w:ind w:left="644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753884">
        <w:rPr>
          <w:rFonts w:ascii="Arial" w:eastAsia="Arial Unicode MS" w:hAnsi="Arial" w:cs="Arial"/>
          <w:b/>
          <w:sz w:val="24"/>
          <w:szCs w:val="24"/>
          <w:lang w:eastAsia="ar-SA"/>
        </w:rPr>
        <w:t xml:space="preserve">* </w:t>
      </w: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>Niepotrzebne skreślić</w:t>
      </w:r>
    </w:p>
    <w:p w14:paraId="14A5960F" w14:textId="77777777" w:rsidR="00565501" w:rsidRPr="00753884" w:rsidRDefault="00565501" w:rsidP="00753884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color w:val="FF0000"/>
          <w:sz w:val="24"/>
          <w:szCs w:val="24"/>
          <w:lang w:eastAsia="ar-SA"/>
        </w:rPr>
      </w:pPr>
    </w:p>
    <w:p w14:paraId="2F7A7725" w14:textId="77777777" w:rsidR="00565501" w:rsidRPr="00753884" w:rsidRDefault="00565501" w:rsidP="00753884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  <w:r w:rsidRPr="00753884"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  <w:lastRenderedPageBreak/>
        <w:t>JEŻELI DOTYCZY:</w:t>
      </w:r>
    </w:p>
    <w:p w14:paraId="08399B0A" w14:textId="77777777" w:rsidR="00565501" w:rsidRPr="00753884" w:rsidRDefault="00565501" w:rsidP="00753884">
      <w:pPr>
        <w:suppressAutoHyphens/>
        <w:spacing w:before="120" w:after="0" w:line="276" w:lineRule="auto"/>
        <w:rPr>
          <w:rFonts w:ascii="Arial" w:eastAsia="Arial Unicode MS" w:hAnsi="Arial" w:cs="Arial"/>
          <w:bCs/>
          <w:i/>
          <w:iCs/>
          <w:sz w:val="24"/>
          <w:szCs w:val="24"/>
          <w:lang w:eastAsia="ar-SA"/>
        </w:rPr>
      </w:pPr>
    </w:p>
    <w:bookmarkEnd w:id="5"/>
    <w:p w14:paraId="24FD84E2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iCs/>
          <w:sz w:val="24"/>
          <w:szCs w:val="24"/>
          <w:lang w:eastAsia="ar-SA"/>
        </w:rPr>
        <w:t xml:space="preserve">Oświadczam, ze zachodzą w stosunku do mnie podstawy wykluczenia z postępowania </w:t>
      </w:r>
      <w:r w:rsidRPr="00753884">
        <w:rPr>
          <w:rFonts w:ascii="Arial" w:eastAsia="Calibri" w:hAnsi="Arial" w:cs="Arial"/>
          <w:iCs/>
          <w:sz w:val="24"/>
          <w:szCs w:val="24"/>
          <w:lang w:eastAsia="ar-SA"/>
        </w:rPr>
        <w:br/>
        <w:t xml:space="preserve">na podstawie art. ………….. ustawy </w:t>
      </w:r>
      <w:proofErr w:type="spellStart"/>
      <w:r w:rsidRPr="00753884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753884">
        <w:rPr>
          <w:rFonts w:ascii="Arial" w:eastAsia="Calibri" w:hAnsi="Arial" w:cs="Arial"/>
          <w:iCs/>
          <w:sz w:val="24"/>
          <w:szCs w:val="24"/>
          <w:lang w:eastAsia="ar-SA"/>
        </w:rPr>
        <w:t xml:space="preserve"> (</w:t>
      </w: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 xml:space="preserve">podać mającą zastosowanie podstawę wykluczenia spośród wymienionych w art. 108 ust. 1 pkt 1,2 i 5 ustawy </w:t>
      </w:r>
      <w:proofErr w:type="spellStart"/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>Pzp</w:t>
      </w:r>
      <w:proofErr w:type="spellEnd"/>
      <w:r w:rsidRPr="00753884">
        <w:rPr>
          <w:rFonts w:ascii="Arial" w:eastAsia="Calibri" w:hAnsi="Arial" w:cs="Arial"/>
          <w:iCs/>
          <w:sz w:val="24"/>
          <w:szCs w:val="24"/>
          <w:lang w:eastAsia="ar-SA"/>
        </w:rPr>
        <w:t xml:space="preserve">). </w:t>
      </w:r>
    </w:p>
    <w:p w14:paraId="2CDF990F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753884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753884">
        <w:rPr>
          <w:rFonts w:ascii="Arial" w:eastAsia="Calibri" w:hAnsi="Arial" w:cs="Arial"/>
          <w:iCs/>
          <w:sz w:val="24"/>
          <w:szCs w:val="24"/>
          <w:lang w:eastAsia="ar-SA"/>
        </w:rPr>
        <w:t xml:space="preserve"> podjąłem następujące środki naprawcze:</w:t>
      </w:r>
    </w:p>
    <w:p w14:paraId="18FFAED1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23E23DA7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3963EC36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4969A477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bookmarkStart w:id="6" w:name="_Hlk62128339"/>
      <w:r w:rsidRPr="00753884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74D742B1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01267BDD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3C6A6EA1" w14:textId="2F71E671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 xml:space="preserve"> (podpis/ podpisy osób upoważnionych)</w:t>
      </w:r>
    </w:p>
    <w:p w14:paraId="5A22E9CF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bookmarkEnd w:id="6"/>
    <w:p w14:paraId="08708EE8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iCs/>
          <w:sz w:val="24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753884">
        <w:rPr>
          <w:rFonts w:ascii="Arial" w:eastAsia="Calibri" w:hAnsi="Arial" w:cs="Arial"/>
          <w:iCs/>
          <w:sz w:val="24"/>
          <w:szCs w:val="24"/>
          <w:lang w:eastAsia="ar-SA"/>
        </w:rPr>
        <w:t>Pzp</w:t>
      </w:r>
      <w:proofErr w:type="spellEnd"/>
      <w:r w:rsidRPr="00753884">
        <w:rPr>
          <w:rFonts w:ascii="Arial" w:eastAsia="Calibri" w:hAnsi="Arial" w:cs="Arial"/>
          <w:iCs/>
          <w:sz w:val="24"/>
          <w:szCs w:val="24"/>
          <w:lang w:eastAsia="ar-SA"/>
        </w:rPr>
        <w:t xml:space="preserve">,   </w:t>
      </w:r>
    </w:p>
    <w:p w14:paraId="6127128D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Cs/>
          <w:sz w:val="24"/>
          <w:szCs w:val="24"/>
          <w:lang w:eastAsia="ar-SA"/>
        </w:rPr>
      </w:pPr>
    </w:p>
    <w:p w14:paraId="32FF94DF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11FF0D33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</w:p>
    <w:p w14:paraId="00AA1D5F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              …………………………………………</w:t>
      </w:r>
    </w:p>
    <w:p w14:paraId="19356FB3" w14:textId="50FDA53C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 xml:space="preserve"> (podpis/ podpisy osób upoważnionych)</w:t>
      </w:r>
    </w:p>
    <w:p w14:paraId="320AE39F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66CB1593" w14:textId="77777777" w:rsidR="00565501" w:rsidRPr="00753884" w:rsidRDefault="00565501" w:rsidP="00753884">
      <w:pPr>
        <w:shd w:val="clear" w:color="auto" w:fill="BFBFBF"/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53884">
        <w:rPr>
          <w:rFonts w:ascii="Arial" w:eastAsia="Arial Unicode MS" w:hAnsi="Arial" w:cs="Arial"/>
          <w:b/>
          <w:sz w:val="24"/>
          <w:szCs w:val="24"/>
          <w:lang w:eastAsia="ar-SA"/>
        </w:rPr>
        <w:t>INFORMACJA W ZWIĄZKU Z POLEGANIEM NA ZASOBACH INNYCH PODMIOTÓW</w:t>
      </w:r>
      <w:r w:rsidRPr="00753884">
        <w:rPr>
          <w:rFonts w:ascii="Arial" w:eastAsia="Arial Unicode MS" w:hAnsi="Arial" w:cs="Arial"/>
          <w:sz w:val="24"/>
          <w:szCs w:val="24"/>
          <w:lang w:eastAsia="ar-SA"/>
        </w:rPr>
        <w:t xml:space="preserve">: </w:t>
      </w:r>
    </w:p>
    <w:p w14:paraId="1807A38D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53884">
        <w:rPr>
          <w:rFonts w:ascii="Arial" w:eastAsia="Arial Unicode MS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753884">
        <w:rPr>
          <w:rFonts w:ascii="Arial" w:eastAsia="Calibri" w:hAnsi="Arial" w:cs="Arial"/>
          <w:iCs/>
          <w:sz w:val="24"/>
          <w:szCs w:val="24"/>
          <w:lang w:eastAsia="ar-SA"/>
        </w:rPr>
        <w:t xml:space="preserve">w sekcji V </w:t>
      </w:r>
      <w:r w:rsidRPr="00753884">
        <w:rPr>
          <w:rFonts w:ascii="Arial" w:eastAsia="Arial Unicode MS" w:hAnsi="Arial" w:cs="Arial"/>
          <w:sz w:val="24"/>
          <w:szCs w:val="24"/>
          <w:lang w:eastAsia="ar-SA"/>
        </w:rPr>
        <w:t>SWZ, polegam na zasobach następującego/</w:t>
      </w:r>
      <w:proofErr w:type="spellStart"/>
      <w:r w:rsidRPr="00753884">
        <w:rPr>
          <w:rFonts w:ascii="Arial" w:eastAsia="Arial Unicode MS" w:hAnsi="Arial" w:cs="Arial"/>
          <w:sz w:val="24"/>
          <w:szCs w:val="24"/>
          <w:lang w:eastAsia="ar-SA"/>
        </w:rPr>
        <w:t>ych</w:t>
      </w:r>
      <w:proofErr w:type="spellEnd"/>
      <w:r w:rsidRPr="00753884">
        <w:rPr>
          <w:rFonts w:ascii="Arial" w:eastAsia="Arial Unicode MS" w:hAnsi="Arial" w:cs="Arial"/>
          <w:sz w:val="24"/>
          <w:szCs w:val="24"/>
          <w:lang w:eastAsia="ar-SA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</w:t>
      </w:r>
    </w:p>
    <w:p w14:paraId="781A0CAB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>(podać nazwę, adres, KRS/</w:t>
      </w:r>
      <w:proofErr w:type="spellStart"/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>CEiDG</w:t>
      </w:r>
      <w:proofErr w:type="spellEnd"/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 xml:space="preserve"> podmiotu trzeciego, na którego zasoby Wykonawca się powołuje)</w:t>
      </w:r>
    </w:p>
    <w:p w14:paraId="1A650205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753884">
        <w:rPr>
          <w:rFonts w:ascii="Arial" w:eastAsia="Arial Unicode MS" w:hAnsi="Arial" w:cs="Arial"/>
          <w:sz w:val="24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………………………………….…………………………….……………………………………………………………………………………………………………………………</w:t>
      </w:r>
    </w:p>
    <w:p w14:paraId="300B4412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3B3F409A" w14:textId="77777777" w:rsidR="00565501" w:rsidRPr="00753884" w:rsidRDefault="00565501" w:rsidP="00753884">
      <w:pPr>
        <w:shd w:val="clear" w:color="auto" w:fill="BFBFBF"/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b/>
          <w:sz w:val="24"/>
          <w:szCs w:val="24"/>
          <w:lang w:eastAsia="ar-SA"/>
        </w:rPr>
        <w:t>OŚWIADCZENIE DOTYCZĄCE PODANYCH INFORMACJI:</w:t>
      </w:r>
    </w:p>
    <w:p w14:paraId="049E3A87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753884">
        <w:rPr>
          <w:rFonts w:ascii="Arial" w:eastAsia="Calibri" w:hAnsi="Arial" w:cs="Arial"/>
          <w:sz w:val="24"/>
          <w:szCs w:val="24"/>
          <w:lang w:eastAsia="ar-SA"/>
        </w:rPr>
        <w:br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lastRenderedPageBreak/>
        <w:t>i zgodne z prawdą oraz zostały przedstawione z pełną świadomością konsekwencji wprowadzenia Zamawiającego w błąd przy przedstawianiu informacji.</w:t>
      </w:r>
    </w:p>
    <w:p w14:paraId="4537F3B5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0E8D361B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 xml:space="preserve">…………….……. </w:t>
      </w: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 xml:space="preserve">(miejscowość), </w:t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 xml:space="preserve">dnia ………….……. r. </w:t>
      </w:r>
    </w:p>
    <w:p w14:paraId="5A616AFF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</w:p>
    <w:p w14:paraId="66529386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</w:r>
      <w:r w:rsidRPr="00753884">
        <w:rPr>
          <w:rFonts w:ascii="Arial" w:eastAsia="Calibri" w:hAnsi="Arial" w:cs="Arial"/>
          <w:sz w:val="24"/>
          <w:szCs w:val="24"/>
          <w:lang w:eastAsia="ar-SA"/>
        </w:rPr>
        <w:tab/>
        <w:t xml:space="preserve">                                                   …………………………………………</w:t>
      </w:r>
    </w:p>
    <w:p w14:paraId="08F2622F" w14:textId="2DB8C4F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753884">
        <w:rPr>
          <w:rFonts w:ascii="Arial" w:eastAsia="Calibri" w:hAnsi="Arial" w:cs="Arial"/>
          <w:i/>
          <w:sz w:val="24"/>
          <w:szCs w:val="24"/>
          <w:lang w:eastAsia="ar-SA"/>
        </w:rPr>
        <w:t xml:space="preserve"> (podpis/ podpisy osób upoważnionych)</w:t>
      </w:r>
      <w:bookmarkEnd w:id="0"/>
      <w:bookmarkEnd w:id="1"/>
    </w:p>
    <w:p w14:paraId="55AD6B22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78F3CAD2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3BB8C177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39E2D0B7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4D6DD831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p w14:paraId="0A0BB63B" w14:textId="77777777" w:rsidR="00565501" w:rsidRPr="00753884" w:rsidRDefault="00565501" w:rsidP="00753884">
      <w:pPr>
        <w:suppressAutoHyphens/>
        <w:spacing w:after="0" w:line="276" w:lineRule="auto"/>
        <w:rPr>
          <w:rFonts w:ascii="Arial" w:eastAsia="Calibri" w:hAnsi="Arial" w:cs="Arial"/>
          <w:i/>
          <w:sz w:val="24"/>
          <w:szCs w:val="24"/>
          <w:lang w:eastAsia="ar-SA"/>
        </w:rPr>
      </w:pPr>
    </w:p>
    <w:bookmarkEnd w:id="2"/>
    <w:bookmarkEnd w:id="3"/>
    <w:p w14:paraId="79E7984F" w14:textId="77777777" w:rsidR="006A257E" w:rsidRPr="00753884" w:rsidRDefault="006A257E" w:rsidP="00753884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753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EE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01"/>
    <w:rsid w:val="00565501"/>
    <w:rsid w:val="006A257E"/>
    <w:rsid w:val="00753884"/>
    <w:rsid w:val="007A1935"/>
    <w:rsid w:val="00BB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B432F"/>
  <w15:chartTrackingRefBased/>
  <w15:docId w15:val="{FF735903-7865-4A50-9C81-43261B506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50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55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5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55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55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55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55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55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55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55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55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55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55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550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550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55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55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55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55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55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65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55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655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550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655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5501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6550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55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550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550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2025-03-25T07:41:00Z</dcterms:created>
  <dcterms:modified xsi:type="dcterms:W3CDTF">2025-03-25T07:41:00Z</dcterms:modified>
</cp:coreProperties>
</file>