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66AB0C9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CF0D18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7F34B3" w:rsidP="00A72EAF">
      <w:pPr>
        <w:spacing w:after="0" w:line="240" w:lineRule="auto"/>
      </w:pPr>
      <w:hyperlink r:id="rId9" w:history="1">
        <w:r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6A1A28C9" w14:textId="3EC1DFEE" w:rsid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68E00607" w14:textId="77777777" w:rsidR="004C570D" w:rsidRPr="00737061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16"/>
          <w:szCs w:val="16"/>
        </w:rPr>
      </w:pPr>
    </w:p>
    <w:p w14:paraId="22B23924" w14:textId="09464C0B" w:rsidR="004C570D" w:rsidRPr="004C570D" w:rsidRDefault="004C570D" w:rsidP="004C570D">
      <w:pPr>
        <w:pStyle w:val="Zwykytekst"/>
        <w:tabs>
          <w:tab w:val="left" w:leader="dot" w:pos="9072"/>
        </w:tabs>
        <w:jc w:val="both"/>
        <w:rPr>
          <w:rFonts w:ascii="Calibri" w:hAnsi="Calibri" w:cs="Calibri"/>
          <w:sz w:val="22"/>
          <w:szCs w:val="22"/>
        </w:rPr>
      </w:pPr>
      <w:r w:rsidRPr="004C570D">
        <w:rPr>
          <w:rFonts w:ascii="Calibri" w:hAnsi="Calibri" w:cs="Calibri"/>
          <w:sz w:val="22"/>
          <w:szCs w:val="22"/>
        </w:rPr>
        <w:t>E-mail do kontaktów z Wykonawcą za pośrednictwem Platformy zakupowej: __________________________</w:t>
      </w:r>
    </w:p>
    <w:p w14:paraId="089B88CE" w14:textId="77777777" w:rsidR="00CF2678" w:rsidRPr="0029036C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</w:pPr>
      <w:r w:rsidRPr="0029036C">
        <w:rPr>
          <w:rFonts w:ascii="Calibri" w:eastAsia="Times New Roman" w:hAnsi="Calibri" w:cs="Calibri"/>
          <w:b/>
          <w:kern w:val="3"/>
          <w:sz w:val="16"/>
          <w:szCs w:val="16"/>
          <w:lang w:eastAsia="pl-PL" w:bidi="hi-IN"/>
        </w:rPr>
        <w:t>(w przypadku składania oferty przez podmioty występujące wspólnie podać nazwy (firmy) i dokładne adresy wszystkich podmiotów)</w:t>
      </w:r>
    </w:p>
    <w:p w14:paraId="2EF15E11" w14:textId="77777777" w:rsidR="00CF0D18" w:rsidRDefault="00CF0D18" w:rsidP="00A72EAF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F5AFE04" w14:textId="4B0F8F18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58D3EE39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AF7577">
        <w:rPr>
          <w:rFonts w:ascii="Calibri" w:eastAsia="Calibri" w:hAnsi="Calibri" w:cs="Calibri"/>
          <w:color w:val="00000A"/>
        </w:rPr>
        <w:t xml:space="preserve">dostawy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F7577">
        <w:rPr>
          <w:rFonts w:ascii="Calibri" w:eastAsia="Calibri" w:hAnsi="Calibri" w:cs="Calibri"/>
          <w:color w:val="00000A"/>
        </w:rPr>
        <w:t xml:space="preserve"> </w:t>
      </w:r>
      <w:r w:rsidR="00AF7577" w:rsidRPr="0029036C">
        <w:rPr>
          <w:rFonts w:ascii="Calibri" w:eastAsia="Calibri" w:hAnsi="Calibri" w:cs="Calibri"/>
          <w:b/>
          <w:bCs/>
          <w:color w:val="00000A"/>
        </w:rPr>
        <w:t>„</w:t>
      </w:r>
      <w:r w:rsidR="00AF7577" w:rsidRPr="0029036C">
        <w:rPr>
          <w:rFonts w:ascii="Calibri" w:hAnsi="Calibri" w:cs="Calibri"/>
          <w:b/>
          <w:bCs/>
        </w:rPr>
        <w:t>Dostawa</w:t>
      </w:r>
      <w:r w:rsidR="00AF7577"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ilości </w:t>
      </w:r>
      <w:r w:rsidR="00992969">
        <w:rPr>
          <w:rFonts w:ascii="Calibri" w:hAnsi="Calibri" w:cs="Calibri"/>
          <w:b/>
          <w:bCs/>
        </w:rPr>
        <w:t xml:space="preserve">1 </w:t>
      </w:r>
      <w:r w:rsidR="00AF7577">
        <w:rPr>
          <w:rFonts w:ascii="Calibri" w:hAnsi="Calibri" w:cs="Calibri"/>
          <w:b/>
          <w:bCs/>
        </w:rPr>
        <w:t>500 Mg (ton)”</w:t>
      </w:r>
      <w:r w:rsidR="00DB69D7" w:rsidRPr="00DB69D7">
        <w:rPr>
          <w:rFonts w:eastAsia="TimesNewRomanPS-ItalicMT" w:cs="Calibri"/>
        </w:rPr>
        <w:t xml:space="preserve">, </w:t>
      </w:r>
      <w:r w:rsidRPr="00DB69D7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125C1E2" w14:textId="75B38E0C" w:rsidR="004706E5" w:rsidRPr="00DB69D7" w:rsidRDefault="0029036C" w:rsidP="00D02119">
      <w:pPr>
        <w:pStyle w:val="Akapitzlist"/>
        <w:numPr>
          <w:ilvl w:val="0"/>
          <w:numId w:val="66"/>
        </w:numPr>
        <w:spacing w:after="0" w:line="240" w:lineRule="auto"/>
        <w:jc w:val="both"/>
        <w:rPr>
          <w:b/>
          <w:sz w:val="20"/>
          <w:szCs w:val="20"/>
        </w:rPr>
      </w:pPr>
      <w:r w:rsidRPr="0029036C">
        <w:rPr>
          <w:rFonts w:ascii="Calibri" w:hAnsi="Calibri" w:cs="Calibri"/>
          <w:b/>
          <w:bCs/>
        </w:rPr>
        <w:t>Dostawa</w:t>
      </w:r>
      <w:r>
        <w:rPr>
          <w:rFonts w:ascii="Calibri" w:hAnsi="Calibri" w:cs="Calibri"/>
          <w:b/>
          <w:bCs/>
        </w:rPr>
        <w:t xml:space="preserve"> soli drogowej do zimowego utrzymania dróg do Przedsiębiorstwa Gospodarki Komunalnej sp. z o.o. w Słupsku w ilości </w:t>
      </w:r>
      <w:r w:rsidR="00522780">
        <w:rPr>
          <w:rFonts w:ascii="Calibri" w:hAnsi="Calibri" w:cs="Calibri"/>
          <w:b/>
          <w:bCs/>
        </w:rPr>
        <w:t xml:space="preserve">1 </w:t>
      </w:r>
      <w:r>
        <w:rPr>
          <w:rFonts w:ascii="Calibri" w:hAnsi="Calibri" w:cs="Calibri"/>
          <w:b/>
          <w:bCs/>
        </w:rPr>
        <w:t>500 Mg (ton) :</w:t>
      </w:r>
    </w:p>
    <w:p w14:paraId="7A03304F" w14:textId="77777777" w:rsidR="00DB69D7" w:rsidRPr="00BA764D" w:rsidRDefault="00DB69D7" w:rsidP="00DB69D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bookmarkEnd w:id="0"/>
    <w:p w14:paraId="6DEB9216" w14:textId="77777777" w:rsidR="00F82F3A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7"/>
        <w:gridCol w:w="1835"/>
        <w:gridCol w:w="764"/>
        <w:gridCol w:w="764"/>
        <w:gridCol w:w="765"/>
        <w:gridCol w:w="1033"/>
        <w:gridCol w:w="1286"/>
        <w:gridCol w:w="1286"/>
        <w:gridCol w:w="1287"/>
      </w:tblGrid>
      <w:tr w:rsidR="0029036C" w:rsidRPr="00793279" w14:paraId="5EC61CB6" w14:textId="77777777" w:rsidTr="005045D3">
        <w:trPr>
          <w:trHeight w:val="222"/>
        </w:trPr>
        <w:tc>
          <w:tcPr>
            <w:tcW w:w="432" w:type="dxa"/>
            <w:vMerge w:val="restart"/>
          </w:tcPr>
          <w:p w14:paraId="2A0BCF60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836" w:type="dxa"/>
            <w:vMerge w:val="restart"/>
          </w:tcPr>
          <w:p w14:paraId="221F503F" w14:textId="77777777" w:rsidR="0029036C" w:rsidRPr="00793279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793279"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2293" w:type="dxa"/>
            <w:gridSpan w:val="3"/>
          </w:tcPr>
          <w:p w14:paraId="26564779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Cena jednostkowa</w:t>
            </w:r>
          </w:p>
          <w:p w14:paraId="5700A47A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PLN /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 xml:space="preserve"> ]</w:t>
            </w:r>
          </w:p>
        </w:tc>
        <w:tc>
          <w:tcPr>
            <w:tcW w:w="1034" w:type="dxa"/>
            <w:vMerge w:val="restart"/>
          </w:tcPr>
          <w:p w14:paraId="4EB2CD03" w14:textId="77777777" w:rsidR="0029036C" w:rsidRPr="006856EF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>Ilość</w:t>
            </w:r>
          </w:p>
          <w:p w14:paraId="3C6FCD1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6856EF">
              <w:rPr>
                <w:b/>
                <w:sz w:val="18"/>
                <w:szCs w:val="18"/>
              </w:rPr>
              <w:t xml:space="preserve">[ </w:t>
            </w:r>
            <w:r>
              <w:rPr>
                <w:b/>
                <w:sz w:val="18"/>
                <w:szCs w:val="18"/>
              </w:rPr>
              <w:t>Mg</w:t>
            </w:r>
            <w:r w:rsidRPr="006856EF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3862" w:type="dxa"/>
            <w:gridSpan w:val="3"/>
          </w:tcPr>
          <w:p w14:paraId="281D00B8" w14:textId="77777777" w:rsidR="0029036C" w:rsidRPr="00A352F1" w:rsidRDefault="0029036C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Wartość zamówienia</w:t>
            </w:r>
          </w:p>
          <w:p w14:paraId="7BB1603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 w:rsidRPr="00A352F1">
              <w:rPr>
                <w:b/>
                <w:sz w:val="18"/>
                <w:szCs w:val="18"/>
              </w:rPr>
              <w:t>[ zł ]</w:t>
            </w:r>
          </w:p>
        </w:tc>
      </w:tr>
      <w:tr w:rsidR="0029036C" w:rsidRPr="00793279" w14:paraId="5F741605" w14:textId="77777777" w:rsidTr="005045D3">
        <w:trPr>
          <w:trHeight w:val="222"/>
        </w:trPr>
        <w:tc>
          <w:tcPr>
            <w:tcW w:w="432" w:type="dxa"/>
            <w:vMerge/>
          </w:tcPr>
          <w:p w14:paraId="71486B6C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836" w:type="dxa"/>
            <w:vMerge/>
          </w:tcPr>
          <w:p w14:paraId="024E115D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07FCCB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764" w:type="dxa"/>
          </w:tcPr>
          <w:p w14:paraId="0816744B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 (%)</w:t>
            </w:r>
          </w:p>
        </w:tc>
        <w:tc>
          <w:tcPr>
            <w:tcW w:w="765" w:type="dxa"/>
          </w:tcPr>
          <w:p w14:paraId="6078267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  <w:tc>
          <w:tcPr>
            <w:tcW w:w="1034" w:type="dxa"/>
            <w:vMerge/>
          </w:tcPr>
          <w:p w14:paraId="7C68B43E" w14:textId="77777777" w:rsidR="0029036C" w:rsidRPr="00793279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57D7A1FD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Netto</w:t>
            </w:r>
          </w:p>
        </w:tc>
        <w:tc>
          <w:tcPr>
            <w:tcW w:w="1287" w:type="dxa"/>
          </w:tcPr>
          <w:p w14:paraId="066E3D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VAT</w:t>
            </w:r>
          </w:p>
          <w:p w14:paraId="4E329D5F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[ kwota]</w:t>
            </w:r>
          </w:p>
        </w:tc>
        <w:tc>
          <w:tcPr>
            <w:tcW w:w="1288" w:type="dxa"/>
          </w:tcPr>
          <w:p w14:paraId="06CC1CA8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Brutto</w:t>
            </w:r>
          </w:p>
        </w:tc>
      </w:tr>
      <w:tr w:rsidR="0029036C" w:rsidRPr="00793279" w14:paraId="2FC94DE3" w14:textId="77777777" w:rsidTr="005045D3">
        <w:tc>
          <w:tcPr>
            <w:tcW w:w="432" w:type="dxa"/>
          </w:tcPr>
          <w:p w14:paraId="037DB87A" w14:textId="77777777" w:rsidR="0029036C" w:rsidRPr="0029036C" w:rsidRDefault="0029036C" w:rsidP="005045D3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29036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36" w:type="dxa"/>
          </w:tcPr>
          <w:p w14:paraId="091AE110" w14:textId="357CAE13" w:rsidR="0029036C" w:rsidRPr="00793279" w:rsidRDefault="0029036C" w:rsidP="005045D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textAlignment w:val="baseline"/>
              <w:rPr>
                <w:bCs/>
                <w:sz w:val="18"/>
                <w:szCs w:val="18"/>
              </w:rPr>
            </w:pPr>
            <w:r>
              <w:rPr>
                <w:rFonts w:eastAsia="Cambria" w:cs="Calibri"/>
                <w:b/>
                <w:bCs/>
                <w:sz w:val="18"/>
                <w:szCs w:val="18"/>
              </w:rPr>
              <w:t xml:space="preserve">Dostawa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soli drogowej do zimowego utrzymania dróg do Przedsiębiorstwa 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lastRenderedPageBreak/>
              <w:t xml:space="preserve">Gospodarki Komunalnej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t>s</w:t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 xml:space="preserve">półka </w:t>
            </w:r>
            <w:r>
              <w:rPr>
                <w:rFonts w:eastAsia="Cambria" w:cs="Calibri"/>
                <w:b/>
                <w:bCs/>
                <w:sz w:val="18"/>
                <w:szCs w:val="18"/>
              </w:rPr>
              <w:br/>
            </w:r>
            <w:r w:rsidRPr="006F488E">
              <w:rPr>
                <w:rFonts w:eastAsia="Cambria" w:cs="Calibri"/>
                <w:b/>
                <w:bCs/>
                <w:sz w:val="18"/>
                <w:szCs w:val="18"/>
              </w:rPr>
              <w:t>z o.o. w Słupsku</w:t>
            </w:r>
            <w:r w:rsidR="00522780">
              <w:rPr>
                <w:rFonts w:eastAsia="Cambria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64" w:type="dxa"/>
          </w:tcPr>
          <w:p w14:paraId="6738D3E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A25AAB2" w14:textId="482A32EC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64" w:type="dxa"/>
          </w:tcPr>
          <w:p w14:paraId="62123279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6F27348E" w14:textId="77777777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765" w:type="dxa"/>
          </w:tcPr>
          <w:p w14:paraId="4E181B4E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0DDC5296" w14:textId="15F05C68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34" w:type="dxa"/>
          </w:tcPr>
          <w:p w14:paraId="5858F066" w14:textId="77777777" w:rsidR="0029036C" w:rsidRDefault="0029036C" w:rsidP="005045D3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  <w:p w14:paraId="670B63D3" w14:textId="06596CCF" w:rsidR="0029036C" w:rsidRPr="00A352F1" w:rsidRDefault="00992969" w:rsidP="005045D3">
            <w:pPr>
              <w:pStyle w:val="Akapitzlist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 </w:t>
            </w:r>
            <w:r w:rsidR="0029036C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1287" w:type="dxa"/>
          </w:tcPr>
          <w:p w14:paraId="3B018FA3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45F02EF7" w14:textId="4115BEFF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7" w:type="dxa"/>
          </w:tcPr>
          <w:p w14:paraId="2A468FE6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700B400C" w14:textId="7A4D25D5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88" w:type="dxa"/>
          </w:tcPr>
          <w:p w14:paraId="7AA4EFDC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  <w:p w14:paraId="2492D385" w14:textId="7CB15D7A" w:rsidR="0029036C" w:rsidRPr="00793279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  <w:tr w:rsidR="0029036C" w14:paraId="2C4D3294" w14:textId="77777777" w:rsidTr="005045D3">
        <w:tc>
          <w:tcPr>
            <w:tcW w:w="2268" w:type="dxa"/>
            <w:gridSpan w:val="2"/>
          </w:tcPr>
          <w:p w14:paraId="7D1F8F68" w14:textId="77777777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  <w:p w14:paraId="6B1BDF2D" w14:textId="55EB157F" w:rsidR="0029036C" w:rsidRDefault="0029036C" w:rsidP="0029036C">
            <w:pPr>
              <w:pStyle w:val="Akapitzlist"/>
              <w:ind w:left="0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brutto:</w:t>
            </w:r>
          </w:p>
          <w:p w14:paraId="69908D5A" w14:textId="69E7CFE6" w:rsidR="0029036C" w:rsidRPr="0029036C" w:rsidRDefault="0029036C" w:rsidP="0029036C">
            <w:pPr>
              <w:pStyle w:val="Akapitzlist"/>
              <w:ind w:left="0"/>
              <w:rPr>
                <w:bCs/>
                <w:sz w:val="18"/>
                <w:szCs w:val="18"/>
              </w:rPr>
            </w:pPr>
          </w:p>
        </w:tc>
        <w:tc>
          <w:tcPr>
            <w:tcW w:w="7189" w:type="dxa"/>
            <w:gridSpan w:val="7"/>
          </w:tcPr>
          <w:p w14:paraId="698B9E85" w14:textId="77777777" w:rsidR="0029036C" w:rsidRDefault="0029036C" w:rsidP="005045D3">
            <w:pPr>
              <w:pStyle w:val="Akapitzlist"/>
              <w:ind w:left="0"/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79918F7C" w14:textId="77777777" w:rsidR="0029036C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69161D49" w14:textId="77777777" w:rsidR="0029036C" w:rsidRPr="004706E5" w:rsidRDefault="0029036C" w:rsidP="00A3225D">
      <w:pPr>
        <w:pStyle w:val="Akapitzlist"/>
        <w:spacing w:after="120" w:line="240" w:lineRule="auto"/>
        <w:ind w:left="567"/>
        <w:rPr>
          <w:b/>
        </w:rPr>
      </w:pPr>
    </w:p>
    <w:p w14:paraId="726B4229" w14:textId="5E6906FC" w:rsidR="0029036C" w:rsidRPr="0029036C" w:rsidRDefault="0029036C" w:rsidP="0029036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29036C">
        <w:rPr>
          <w:rFonts w:cstheme="minorHAnsi"/>
        </w:rPr>
        <w:t>zobowiązuj</w:t>
      </w:r>
      <w:r>
        <w:rPr>
          <w:rFonts w:cstheme="minorHAnsi"/>
        </w:rPr>
        <w:t>ę</w:t>
      </w:r>
      <w:r w:rsidRPr="0029036C">
        <w:rPr>
          <w:rFonts w:cstheme="minorHAnsi"/>
        </w:rPr>
        <w:t xml:space="preserve"> się, że </w:t>
      </w:r>
      <w:r w:rsidRPr="0029036C">
        <w:rPr>
          <w:rFonts w:cstheme="minorHAnsi"/>
          <w:b/>
        </w:rPr>
        <w:t xml:space="preserve">CZAS REALIZACJI DOSTAWY </w:t>
      </w:r>
      <w:r w:rsidRPr="0029036C">
        <w:rPr>
          <w:rFonts w:cstheme="minorHAnsi"/>
        </w:rPr>
        <w:t xml:space="preserve">wynosić będzie </w:t>
      </w:r>
      <w:bookmarkStart w:id="2" w:name="_Hlk65569567"/>
      <w:r w:rsidRPr="0029036C">
        <w:rPr>
          <w:b/>
          <w:bCs/>
        </w:rPr>
        <w:t xml:space="preserve">6 dni/ 5 dni / 4 dni </w:t>
      </w:r>
      <w:r>
        <w:rPr>
          <w:rStyle w:val="Odwoanieprzypisudolnego"/>
          <w:b/>
          <w:bCs/>
        </w:rPr>
        <w:footnoteReference w:id="1"/>
      </w:r>
      <w:r>
        <w:t xml:space="preserve"> pełnych dni roboczych licząc od momentu przyjęcia zamówienia</w:t>
      </w:r>
      <w:bookmarkEnd w:id="2"/>
      <w:r>
        <w:t>.</w:t>
      </w:r>
    </w:p>
    <w:p w14:paraId="245CDEE1" w14:textId="77777777" w:rsidR="0029036C" w:rsidRPr="0029036C" w:rsidRDefault="0029036C" w:rsidP="0029036C">
      <w:pPr>
        <w:pStyle w:val="Akapitzlist"/>
        <w:spacing w:before="120" w:after="0" w:line="240" w:lineRule="auto"/>
        <w:ind w:left="567"/>
        <w:jc w:val="both"/>
      </w:pPr>
    </w:p>
    <w:p w14:paraId="45A0C363" w14:textId="0F6A8718" w:rsidR="000A16E0" w:rsidRPr="000A16E0" w:rsidRDefault="000D0EC4" w:rsidP="000A16E0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</w:pPr>
      <w:r w:rsidRPr="0049042C">
        <w:rPr>
          <w:bCs/>
        </w:rPr>
        <w:t xml:space="preserve">przedmiot zamówienia wykonamy </w:t>
      </w:r>
      <w:r w:rsidR="0049042C" w:rsidRPr="0049042C">
        <w:rPr>
          <w:rFonts w:ascii="Calibri" w:hAnsi="Calibri" w:cs="Calibri"/>
          <w:bCs/>
        </w:rPr>
        <w:t>w terminie</w:t>
      </w:r>
      <w:r w:rsidR="000A16E0">
        <w:rPr>
          <w:rFonts w:ascii="Calibri" w:hAnsi="Calibri" w:cs="Calibri"/>
          <w:bCs/>
        </w:rPr>
        <w:t xml:space="preserve"> </w:t>
      </w:r>
      <w:r w:rsidR="000A16E0" w:rsidRPr="000A16E0">
        <w:rPr>
          <w:rFonts w:eastAsia="Cambria" w:cs="Calibri"/>
          <w:b/>
          <w:bCs/>
        </w:rPr>
        <w:t xml:space="preserve">5 miesięcy licząc od dnia udzielenia zamówienia, </w:t>
      </w:r>
      <w:r w:rsidR="000A16E0" w:rsidRPr="000A16E0">
        <w:rPr>
          <w:rFonts w:eastAsia="Cambria" w:cs="Calibri"/>
          <w:b/>
          <w:bCs/>
        </w:rPr>
        <w:br/>
        <w:t xml:space="preserve">tj. zawarcia umowy </w:t>
      </w:r>
      <w:r w:rsidR="000A16E0" w:rsidRPr="000A16E0">
        <w:rPr>
          <w:rFonts w:cs="Calibri"/>
          <w:color w:val="000000"/>
        </w:rPr>
        <w:t xml:space="preserve">lub do wyczerpania szacunkowej ilości soli przewidzianej do odbioru. </w:t>
      </w:r>
    </w:p>
    <w:p w14:paraId="380B8443" w14:textId="72253674" w:rsidR="00ED7D8A" w:rsidRDefault="00ED7D8A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18A6FBDA" w14:textId="77777777" w:rsidR="0049042C" w:rsidRPr="00F82F3A" w:rsidRDefault="0049042C" w:rsidP="00F82F3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CF0D18">
        <w:rPr>
          <w:b/>
          <w:bCs/>
        </w:rPr>
        <w:t>Oświadczam, że</w:t>
      </w:r>
      <w:r w:rsidRPr="006A4DBC">
        <w:t>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51678D11" w:rsidR="00A11302" w:rsidRPr="003B37A5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B37A5">
        <w:t>uważam(-y) się za związanego złożoną ofertą przez okres 30 dni licząc od upływu terminu do składania ofert wraz z tym dniem</w:t>
      </w:r>
      <w:r w:rsidR="00CF0D18" w:rsidRPr="003B37A5">
        <w:t xml:space="preserve">, </w:t>
      </w:r>
      <w:r w:rsidR="00CF0D18" w:rsidRPr="00744A41">
        <w:t>tj. do dnia</w:t>
      </w:r>
      <w:r w:rsidR="00744A41">
        <w:t xml:space="preserve"> 25</w:t>
      </w:r>
      <w:r w:rsidR="00BB137E" w:rsidRPr="00744A41">
        <w:t>.</w:t>
      </w:r>
      <w:r w:rsidR="00856181" w:rsidRPr="00744A41">
        <w:t>02</w:t>
      </w:r>
      <w:r w:rsidR="00BB137E" w:rsidRPr="00744A41">
        <w:t>.</w:t>
      </w:r>
      <w:r w:rsidR="00CF0D18" w:rsidRPr="00744A41">
        <w:t>202</w:t>
      </w:r>
      <w:r w:rsidR="00856181" w:rsidRPr="00744A41">
        <w:t>5</w:t>
      </w:r>
      <w:r w:rsidR="00CF0D18" w:rsidRPr="00744A41">
        <w:t xml:space="preserve"> r.</w:t>
      </w:r>
      <w:r w:rsidRPr="00744A41">
        <w:t>,</w:t>
      </w:r>
    </w:p>
    <w:p w14:paraId="23C686A6" w14:textId="0CCBCD0F" w:rsidR="00A11302" w:rsidRPr="00FB666A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2B57407" w14:textId="77777777" w:rsidR="007F3189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</w:t>
      </w:r>
    </w:p>
    <w:p w14:paraId="3D0FB6D4" w14:textId="675F00FA" w:rsidR="00CD5900" w:rsidRDefault="00CD5900" w:rsidP="007F3189">
      <w:pPr>
        <w:pStyle w:val="Akapitzlist"/>
        <w:spacing w:after="0" w:line="240" w:lineRule="auto"/>
        <w:ind w:left="284"/>
        <w:jc w:val="both"/>
      </w:pPr>
      <w:r w:rsidRPr="00B86B04">
        <w:lastRenderedPageBreak/>
        <w:t>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56E21841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="00856181">
        <w:rPr>
          <w:rFonts w:ascii="Calibri" w:eastAsia="Calibri" w:hAnsi="Calibri" w:cs="Times New Roman"/>
        </w:rPr>
        <w:br/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6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4FC88C80" w14:textId="77777777" w:rsidR="00992969" w:rsidRDefault="00992969" w:rsidP="00CD5900">
      <w:pPr>
        <w:spacing w:after="0" w:line="240" w:lineRule="auto"/>
      </w:pPr>
    </w:p>
    <w:p w14:paraId="1FEAAEED" w14:textId="5BC2E7EF" w:rsidR="00CD5900" w:rsidRPr="00D6029F" w:rsidRDefault="00CD5900" w:rsidP="007F3189">
      <w:pPr>
        <w:spacing w:after="0" w:line="240" w:lineRule="auto"/>
        <w:jc w:val="both"/>
      </w:pPr>
      <w:r w:rsidRPr="00D6029F">
        <w:t xml:space="preserve">Załącznikami do niniejszego formularza stanowiącymi integralną część oferty są oświadczenia, dokumenty </w:t>
      </w:r>
      <w:r w:rsidR="00992969">
        <w:br/>
      </w:r>
      <w:r w:rsidRPr="00D6029F">
        <w:t>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475112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DOKUMENT NALEŻY </w:t>
      </w:r>
      <w:r w:rsidR="00565B6A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475112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 xml:space="preserve">UWAGA! </w:t>
      </w:r>
      <w:r w:rsidR="00782141" w:rsidRPr="00475112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475112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D9873" w14:textId="77777777" w:rsidR="007F5A55" w:rsidRDefault="007F5A55" w:rsidP="00597E0F">
      <w:pPr>
        <w:spacing w:after="0" w:line="240" w:lineRule="auto"/>
      </w:pPr>
      <w:r>
        <w:separator/>
      </w:r>
    </w:p>
  </w:endnote>
  <w:endnote w:type="continuationSeparator" w:id="0">
    <w:p w14:paraId="01DE1698" w14:textId="77777777" w:rsidR="007F5A55" w:rsidRDefault="007F5A5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30929" w14:textId="77777777" w:rsidR="007F5A55" w:rsidRDefault="007F5A55" w:rsidP="00597E0F">
      <w:pPr>
        <w:spacing w:after="0" w:line="240" w:lineRule="auto"/>
      </w:pPr>
      <w:r>
        <w:separator/>
      </w:r>
    </w:p>
  </w:footnote>
  <w:footnote w:type="continuationSeparator" w:id="0">
    <w:p w14:paraId="27803A12" w14:textId="77777777" w:rsidR="007F5A55" w:rsidRDefault="007F5A55" w:rsidP="00597E0F">
      <w:pPr>
        <w:spacing w:after="0" w:line="240" w:lineRule="auto"/>
      </w:pPr>
      <w:r>
        <w:continuationSeparator/>
      </w:r>
    </w:p>
  </w:footnote>
  <w:footnote w:id="1">
    <w:p w14:paraId="17D620AC" w14:textId="77777777" w:rsidR="0029036C" w:rsidRDefault="0029036C" w:rsidP="0029036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AB96" w14:textId="77777777" w:rsidR="007F34B3" w:rsidRPr="00AF7577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1A355D8D" w:rsidR="007F34B3" w:rsidRPr="00AF7577" w:rsidRDefault="007F34B3" w:rsidP="007F34B3">
    <w:pPr>
      <w:pStyle w:val="Nagwek"/>
      <w:rPr>
        <w:rFonts w:cs="Calibri"/>
        <w:b/>
        <w:sz w:val="18"/>
        <w:szCs w:val="18"/>
      </w:rPr>
    </w:pPr>
    <w:r w:rsidRPr="00AF7577">
      <w:rPr>
        <w:rFonts w:cs="Calibri"/>
        <w:b/>
        <w:sz w:val="18"/>
        <w:szCs w:val="18"/>
      </w:rPr>
      <w:t>Nr postępowania</w:t>
    </w:r>
    <w:r w:rsidR="00CE503E" w:rsidRPr="00AF7577">
      <w:rPr>
        <w:rFonts w:cs="Calibri"/>
        <w:b/>
        <w:sz w:val="18"/>
        <w:szCs w:val="18"/>
      </w:rPr>
      <w:t xml:space="preserve"> </w:t>
    </w:r>
    <w:r w:rsidR="00DE5268">
      <w:rPr>
        <w:rFonts w:cs="Calibri"/>
        <w:b/>
        <w:sz w:val="18"/>
        <w:szCs w:val="18"/>
      </w:rPr>
      <w:t>2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T</w:t>
    </w:r>
    <w:r w:rsidR="00CF0D18" w:rsidRPr="00AF7577">
      <w:rPr>
        <w:rFonts w:cs="Calibri"/>
        <w:b/>
        <w:sz w:val="18"/>
        <w:szCs w:val="18"/>
      </w:rPr>
      <w:t>.</w:t>
    </w:r>
    <w:r w:rsidRPr="00AF7577">
      <w:rPr>
        <w:rFonts w:cs="Calibri"/>
        <w:b/>
        <w:sz w:val="18"/>
        <w:szCs w:val="18"/>
      </w:rPr>
      <w:t>202</w:t>
    </w:r>
    <w:r w:rsidR="00FF5F75">
      <w:rPr>
        <w:rFonts w:cs="Calibri"/>
        <w:b/>
        <w:sz w:val="18"/>
        <w:szCs w:val="18"/>
      </w:rPr>
      <w:t>5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94B08F02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EC16874C">
      <w:start w:val="1"/>
      <w:numFmt w:val="decimal"/>
      <w:lvlText w:val="%2."/>
      <w:lvlJc w:val="left"/>
      <w:pPr>
        <w:ind w:left="1080" w:hanging="360"/>
      </w:pPr>
      <w:rPr>
        <w:b/>
        <w:bCs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3B08F894"/>
    <w:lvl w:ilvl="0" w:tplc="EF926D5C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8BA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16E0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54D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06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36C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2B77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6FA3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3D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C50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7A5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112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0D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3CE3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780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65E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5FCB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061"/>
    <w:rsid w:val="007377B1"/>
    <w:rsid w:val="00737F1A"/>
    <w:rsid w:val="00741867"/>
    <w:rsid w:val="00741D24"/>
    <w:rsid w:val="007420AE"/>
    <w:rsid w:val="00743336"/>
    <w:rsid w:val="007440ED"/>
    <w:rsid w:val="00744A41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189"/>
    <w:rsid w:val="007F34B3"/>
    <w:rsid w:val="007F48B4"/>
    <w:rsid w:val="007F49FC"/>
    <w:rsid w:val="007F53DD"/>
    <w:rsid w:val="007F5A55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EF3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181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5ACE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05C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69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81F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49F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77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506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3EF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823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37E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56F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42A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BFF"/>
    <w:rsid w:val="00CF0D18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9ED"/>
    <w:rsid w:val="00DE2DBA"/>
    <w:rsid w:val="00DE31DE"/>
    <w:rsid w:val="00DE32AA"/>
    <w:rsid w:val="00DE3A7C"/>
    <w:rsid w:val="00DE4626"/>
    <w:rsid w:val="00DE4D6B"/>
    <w:rsid w:val="00DE5268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5D1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5F75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Zwykytekst">
    <w:name w:val="Plain Text"/>
    <w:basedOn w:val="Normalny"/>
    <w:link w:val="ZwykytekstZnak"/>
    <w:rsid w:val="004C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C570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2955</TotalTime>
  <Pages>3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| Przetarg</cp:lastModifiedBy>
  <cp:revision>22</cp:revision>
  <cp:lastPrinted>2020-08-06T13:47:00Z</cp:lastPrinted>
  <dcterms:created xsi:type="dcterms:W3CDTF">2020-04-27T20:49:00Z</dcterms:created>
  <dcterms:modified xsi:type="dcterms:W3CDTF">2025-01-16T10:00:00Z</dcterms:modified>
</cp:coreProperties>
</file>